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27A60B" w14:textId="77777777" w:rsidR="003C1B91" w:rsidRDefault="003C1B91" w:rsidP="003C1B91">
      <w:pPr>
        <w:pStyle w:val="Heading1"/>
      </w:pPr>
      <w:r>
        <w:t xml:space="preserve">AT </w:t>
      </w:r>
      <w:r>
        <w:t>Epistemic Modesty</w:t>
      </w:r>
    </w:p>
    <w:p w14:paraId="5919BA34" w14:textId="77777777" w:rsidR="003C1B91" w:rsidRDefault="003C1B91" w:rsidP="003C1B91">
      <w:pPr>
        <w:pStyle w:val="ListParagraph"/>
        <w:numPr>
          <w:ilvl w:val="0"/>
          <w:numId w:val="11"/>
        </w:numPr>
      </w:pPr>
      <w:r>
        <w:t>EM collapses on itself—you wouldn’t use modesty to adjudicate whether to be modest on the framework. We would either use epistemic modesty or not, not some kind of combination of the two, as long as there is a risk of offense either way.</w:t>
      </w:r>
    </w:p>
    <w:p w14:paraId="4B093E4C" w14:textId="77777777" w:rsidR="003C1B91" w:rsidRDefault="003C1B91" w:rsidP="003C1B91">
      <w:pPr>
        <w:pStyle w:val="ListParagraph"/>
        <w:numPr>
          <w:ilvl w:val="0"/>
          <w:numId w:val="11"/>
        </w:numPr>
      </w:pPr>
      <w:r>
        <w:t>EM is internally contradictory—each moral theory in consideration has its own set of obligations, but that’s it—none of them sa</w:t>
      </w:r>
      <w:bookmarkStart w:id="0" w:name="_GoBack"/>
      <w:bookmarkEnd w:id="0"/>
      <w:r>
        <w:t>y to act to maximize the expected value across all possible ethical theories, so there is a 100% chance that EM is false. It’s like having three doctors advising a different medicine to take, so you mix the pills even though all three doctors say that mixing medicines is bad.</w:t>
      </w:r>
    </w:p>
    <w:p w14:paraId="3CA7C88B" w14:textId="77777777" w:rsidR="003C1B91" w:rsidRDefault="003C1B91" w:rsidP="003C1B91"/>
    <w:p w14:paraId="0BC55BA9" w14:textId="77777777" w:rsidR="003C1B91" w:rsidRDefault="003C1B91" w:rsidP="003C1B91">
      <w:pPr>
        <w:pStyle w:val="Heading2"/>
      </w:pPr>
      <w:r>
        <w:t>Frontlines</w:t>
      </w:r>
    </w:p>
    <w:p w14:paraId="2D5A09BC" w14:textId="77777777" w:rsidR="003C1B91" w:rsidRDefault="003C1B91" w:rsidP="003C1B91">
      <w:pPr>
        <w:rPr>
          <w:b/>
        </w:rPr>
      </w:pPr>
      <w:r>
        <w:rPr>
          <w:b/>
        </w:rPr>
        <w:t>AT Real-world decision making (Sepielli)</w:t>
      </w:r>
    </w:p>
    <w:p w14:paraId="723432A2" w14:textId="77777777" w:rsidR="003C1B91" w:rsidRDefault="003C1B91" w:rsidP="003C1B91">
      <w:pPr>
        <w:pStyle w:val="ListParagraph"/>
        <w:numPr>
          <w:ilvl w:val="0"/>
          <w:numId w:val="12"/>
        </w:numPr>
      </w:pPr>
      <w:r>
        <w:t>Unlike the two impacts to two different frameworks in a debate round, the impacts here are commensurable—you’re just weighing risks under a single consideration, i.e. your own well-being.</w:t>
      </w:r>
    </w:p>
    <w:p w14:paraId="578759AD" w14:textId="77777777" w:rsidR="003C1B91" w:rsidRDefault="003C1B91" w:rsidP="003C1B91">
      <w:pPr>
        <w:pStyle w:val="ListParagraph"/>
        <w:numPr>
          <w:ilvl w:val="0"/>
          <w:numId w:val="12"/>
        </w:numPr>
      </w:pPr>
      <w:r>
        <w:t xml:space="preserve">Is-ought fallacy—your argument appeals to what </w:t>
      </w:r>
      <w:r>
        <w:rPr>
          <w:i/>
        </w:rPr>
        <w:t xml:space="preserve">is </w:t>
      </w:r>
      <w:r>
        <w:t>the case, but not what ought to be the case.</w:t>
      </w:r>
    </w:p>
    <w:p w14:paraId="7E88202E" w14:textId="77777777" w:rsidR="003C1B91" w:rsidRDefault="003C1B91" w:rsidP="003C1B91"/>
    <w:p w14:paraId="474778DA" w14:textId="77777777" w:rsidR="003C1B91" w:rsidRDefault="003C1B91" w:rsidP="003C1B91">
      <w:pPr>
        <w:rPr>
          <w:b/>
        </w:rPr>
      </w:pPr>
      <w:r>
        <w:rPr>
          <w:b/>
        </w:rPr>
        <w:t>AT EM excludes bad practices</w:t>
      </w:r>
    </w:p>
    <w:p w14:paraId="1BF40BA7" w14:textId="77777777" w:rsidR="003C1B91" w:rsidRDefault="003C1B91" w:rsidP="003C1B91">
      <w:pPr>
        <w:pStyle w:val="ListParagraph"/>
        <w:numPr>
          <w:ilvl w:val="0"/>
          <w:numId w:val="13"/>
        </w:numPr>
      </w:pPr>
      <w:r>
        <w:t>If these practices are bad, they can be solved with more specific theory. [This argument is just like using “skep bad” as an argument for comparative worlds; all you have shown is that we shouldn’t read skep, not that we shouldn’t truth-test.]</w:t>
      </w:r>
    </w:p>
    <w:p w14:paraId="7C6FD1F1" w14:textId="77777777" w:rsidR="003C1B91" w:rsidRDefault="003C1B91" w:rsidP="003C1B91">
      <w:pPr>
        <w:pStyle w:val="ListParagraph"/>
        <w:numPr>
          <w:ilvl w:val="0"/>
          <w:numId w:val="13"/>
        </w:numPr>
      </w:pPr>
      <w:r>
        <w:t>But these issues are avoidable, anyway</w:t>
      </w:r>
    </w:p>
    <w:p w14:paraId="68D6074E" w14:textId="77777777" w:rsidR="003C1B91" w:rsidRDefault="003C1B91" w:rsidP="003C1B91"/>
    <w:p w14:paraId="75E325CE" w14:textId="77777777" w:rsidR="003C1B91" w:rsidRDefault="003C1B91" w:rsidP="003C1B91">
      <w:pPr>
        <w:rPr>
          <w:b/>
        </w:rPr>
      </w:pPr>
      <w:r>
        <w:rPr>
          <w:b/>
        </w:rPr>
        <w:t>AT Terminal defense isn’t real</w:t>
      </w:r>
    </w:p>
    <w:p w14:paraId="262E5450" w14:textId="77777777" w:rsidR="003C1B91" w:rsidRPr="00F84393" w:rsidRDefault="003C1B91" w:rsidP="003C1B91">
      <w:r>
        <w:t xml:space="preserve">There’s no necessary connection between a non-modest position and terminal defense against your opponent’s contention. EM only follows from the “no terminal defense” view if you are already committed to the normative truth of EM, i.e. that there is value to complying with moral requirements apart from the truth of any moral system. Otherwise there is no scale on which to weigh the offense from one case against that from another case. </w:t>
      </w:r>
      <w:proofErr w:type="gramStart"/>
      <w:r>
        <w:t>Therefore</w:t>
      </w:r>
      <w:proofErr w:type="gramEnd"/>
      <w:r>
        <w:t xml:space="preserve"> there’s no risk of offense from a contention that doesn’t link to the framework that has been won. Offense is always relative to a framework.</w:t>
      </w:r>
    </w:p>
    <w:p w14:paraId="5A6539EF" w14:textId="77777777" w:rsidR="00134390" w:rsidRPr="00F84393" w:rsidRDefault="00134390" w:rsidP="00F84393"/>
    <w:sectPr w:rsidR="00134390" w:rsidRPr="00F84393" w:rsidSect="00263C42">
      <w:headerReference w:type="default" r:id="rId6"/>
      <w:footerReference w:type="default" r:id="rId7"/>
      <w:pgSz w:w="12240" w:h="15840"/>
      <w:pgMar w:top="720" w:right="475" w:bottom="475" w:left="475" w:header="288"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03B727" w14:textId="77777777" w:rsidR="00263C42" w:rsidRDefault="003C1B91">
    <w:pPr>
      <w:pStyle w:val="Footer"/>
      <w:jc w:val="right"/>
      <w:rPr>
        <w:b/>
        <w:bCs/>
      </w:rPr>
    </w:pPr>
    <w:r>
      <w:tab/>
    </w:r>
    <w:r>
      <w:rPr>
        <w:b/>
        <w:bCs/>
      </w:rPr>
      <w:t xml:space="preserve">- </w:t>
    </w:r>
    <w:r>
      <w:rPr>
        <w:b/>
        <w:bCs/>
      </w:rPr>
      <w:fldChar w:fldCharType="begin"/>
    </w:r>
    <w:r>
      <w:rPr>
        <w:b/>
        <w:bCs/>
      </w:rPr>
      <w:instrText xml:space="preserve"> PAGE </w:instrText>
    </w:r>
    <w:r>
      <w:rPr>
        <w:b/>
        <w:bCs/>
      </w:rPr>
      <w:fldChar w:fldCharType="separate"/>
    </w:r>
    <w:r>
      <w:rPr>
        <w:b/>
        <w:bCs/>
        <w:noProof/>
      </w:rPr>
      <w:t>1</w:t>
    </w:r>
    <w:r>
      <w:rPr>
        <w:b/>
        <w:bCs/>
      </w:rPr>
      <w:fldChar w:fldCharType="end"/>
    </w:r>
    <w:r>
      <w:rPr>
        <w:b/>
        <w:bCs/>
      </w:rPr>
      <w:t xml:space="preserve"> -</w:t>
    </w:r>
  </w:p>
  <w:p w14:paraId="549617CD" w14:textId="77777777" w:rsidR="00263C42" w:rsidRDefault="003C1B91"/>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7C5D9" w14:textId="77777777" w:rsidR="00263C42" w:rsidRPr="0073751F" w:rsidRDefault="003C1B91" w:rsidP="00263C4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EDE0C62"/>
    <w:multiLevelType w:val="hybridMultilevel"/>
    <w:tmpl w:val="CB9CBD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75210F"/>
    <w:multiLevelType w:val="hybridMultilevel"/>
    <w:tmpl w:val="5262C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837633"/>
    <w:multiLevelType w:val="hybridMultilevel"/>
    <w:tmpl w:val="729C50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Slim"/>
    <w:docVar w:name="RibbonPointer" w:val="84118172"/>
    <w:docVar w:name="Team" w:val="Interlake"/>
    <w:docVar w:name="VerbatimVersion" w:val="5.1"/>
  </w:docVars>
  <w:rsids>
    <w:rsidRoot w:val="003C1B91"/>
    <w:rsid w:val="000139A3"/>
    <w:rsid w:val="00017A03"/>
    <w:rsid w:val="0003635D"/>
    <w:rsid w:val="00036893"/>
    <w:rsid w:val="00056073"/>
    <w:rsid w:val="00060CE2"/>
    <w:rsid w:val="0006106D"/>
    <w:rsid w:val="0009114D"/>
    <w:rsid w:val="00097C15"/>
    <w:rsid w:val="000B692D"/>
    <w:rsid w:val="00100833"/>
    <w:rsid w:val="00104529"/>
    <w:rsid w:val="00105942"/>
    <w:rsid w:val="00107396"/>
    <w:rsid w:val="00134390"/>
    <w:rsid w:val="001361E3"/>
    <w:rsid w:val="00143061"/>
    <w:rsid w:val="00144A4C"/>
    <w:rsid w:val="00156442"/>
    <w:rsid w:val="00162813"/>
    <w:rsid w:val="001630D8"/>
    <w:rsid w:val="0017552E"/>
    <w:rsid w:val="00176AB0"/>
    <w:rsid w:val="00177B7D"/>
    <w:rsid w:val="0018322D"/>
    <w:rsid w:val="001A4471"/>
    <w:rsid w:val="001B5776"/>
    <w:rsid w:val="001B6DC6"/>
    <w:rsid w:val="001E527A"/>
    <w:rsid w:val="001F78CE"/>
    <w:rsid w:val="00237132"/>
    <w:rsid w:val="00251FC7"/>
    <w:rsid w:val="00254D40"/>
    <w:rsid w:val="002855A7"/>
    <w:rsid w:val="002902CC"/>
    <w:rsid w:val="002A63AE"/>
    <w:rsid w:val="002B146A"/>
    <w:rsid w:val="002B1A75"/>
    <w:rsid w:val="002B34C1"/>
    <w:rsid w:val="002B5E17"/>
    <w:rsid w:val="002D03EB"/>
    <w:rsid w:val="002D4720"/>
    <w:rsid w:val="0030242F"/>
    <w:rsid w:val="00313276"/>
    <w:rsid w:val="00315690"/>
    <w:rsid w:val="00316B75"/>
    <w:rsid w:val="00317E7E"/>
    <w:rsid w:val="00325646"/>
    <w:rsid w:val="00342662"/>
    <w:rsid w:val="003460F2"/>
    <w:rsid w:val="00363D94"/>
    <w:rsid w:val="00367C33"/>
    <w:rsid w:val="0038158C"/>
    <w:rsid w:val="00385CC5"/>
    <w:rsid w:val="003902BA"/>
    <w:rsid w:val="003A09E2"/>
    <w:rsid w:val="003C1B91"/>
    <w:rsid w:val="003E151B"/>
    <w:rsid w:val="003E77F8"/>
    <w:rsid w:val="003F41DD"/>
    <w:rsid w:val="00407037"/>
    <w:rsid w:val="00410D9C"/>
    <w:rsid w:val="0041554C"/>
    <w:rsid w:val="00427DC6"/>
    <w:rsid w:val="00442F14"/>
    <w:rsid w:val="004605D6"/>
    <w:rsid w:val="00473A25"/>
    <w:rsid w:val="004938DD"/>
    <w:rsid w:val="004B3572"/>
    <w:rsid w:val="004C254B"/>
    <w:rsid w:val="004C60E8"/>
    <w:rsid w:val="004E3579"/>
    <w:rsid w:val="004E668D"/>
    <w:rsid w:val="004E728B"/>
    <w:rsid w:val="004F39E0"/>
    <w:rsid w:val="004F6F3E"/>
    <w:rsid w:val="00501868"/>
    <w:rsid w:val="00502E5B"/>
    <w:rsid w:val="00511C5C"/>
    <w:rsid w:val="00520B0B"/>
    <w:rsid w:val="00532A6B"/>
    <w:rsid w:val="005354B7"/>
    <w:rsid w:val="00537BD5"/>
    <w:rsid w:val="005661EC"/>
    <w:rsid w:val="0057268A"/>
    <w:rsid w:val="005869F3"/>
    <w:rsid w:val="005B0372"/>
    <w:rsid w:val="005D0803"/>
    <w:rsid w:val="005D2912"/>
    <w:rsid w:val="006065BD"/>
    <w:rsid w:val="006129AA"/>
    <w:rsid w:val="0061647D"/>
    <w:rsid w:val="00642526"/>
    <w:rsid w:val="00645FA9"/>
    <w:rsid w:val="00647866"/>
    <w:rsid w:val="0065344E"/>
    <w:rsid w:val="00665003"/>
    <w:rsid w:val="00696F6B"/>
    <w:rsid w:val="006A2AD0"/>
    <w:rsid w:val="006A3D94"/>
    <w:rsid w:val="006C2375"/>
    <w:rsid w:val="006D4ECC"/>
    <w:rsid w:val="00722258"/>
    <w:rsid w:val="00723ACF"/>
    <w:rsid w:val="007243E5"/>
    <w:rsid w:val="00742DB3"/>
    <w:rsid w:val="00747ACB"/>
    <w:rsid w:val="00766EA0"/>
    <w:rsid w:val="00772FA4"/>
    <w:rsid w:val="007A2226"/>
    <w:rsid w:val="007B1075"/>
    <w:rsid w:val="007B64FD"/>
    <w:rsid w:val="007D0FBE"/>
    <w:rsid w:val="007F40E5"/>
    <w:rsid w:val="007F5B66"/>
    <w:rsid w:val="00800E62"/>
    <w:rsid w:val="00815003"/>
    <w:rsid w:val="008223CE"/>
    <w:rsid w:val="00823A1C"/>
    <w:rsid w:val="00845B9D"/>
    <w:rsid w:val="00860984"/>
    <w:rsid w:val="00880A3F"/>
    <w:rsid w:val="00890AE9"/>
    <w:rsid w:val="008A101A"/>
    <w:rsid w:val="008B2B82"/>
    <w:rsid w:val="008B3ECB"/>
    <w:rsid w:val="008B4E85"/>
    <w:rsid w:val="008C1B2E"/>
    <w:rsid w:val="008E424E"/>
    <w:rsid w:val="008E482E"/>
    <w:rsid w:val="008F3EE4"/>
    <w:rsid w:val="0091627E"/>
    <w:rsid w:val="00923D59"/>
    <w:rsid w:val="00924F40"/>
    <w:rsid w:val="00930181"/>
    <w:rsid w:val="009305EB"/>
    <w:rsid w:val="009308BF"/>
    <w:rsid w:val="009511A6"/>
    <w:rsid w:val="00961E4A"/>
    <w:rsid w:val="0097032B"/>
    <w:rsid w:val="009B5E3E"/>
    <w:rsid w:val="009C06B5"/>
    <w:rsid w:val="009D2CD3"/>
    <w:rsid w:val="009D2EAD"/>
    <w:rsid w:val="009D54B2"/>
    <w:rsid w:val="009E121E"/>
    <w:rsid w:val="009E168D"/>
    <w:rsid w:val="009E1922"/>
    <w:rsid w:val="009E7BC2"/>
    <w:rsid w:val="009E7DED"/>
    <w:rsid w:val="009F29AE"/>
    <w:rsid w:val="009F7ED2"/>
    <w:rsid w:val="00A07001"/>
    <w:rsid w:val="00A178E9"/>
    <w:rsid w:val="00A221AB"/>
    <w:rsid w:val="00A45EB4"/>
    <w:rsid w:val="00A93661"/>
    <w:rsid w:val="00A95652"/>
    <w:rsid w:val="00AA47E8"/>
    <w:rsid w:val="00AC0AB8"/>
    <w:rsid w:val="00AC5983"/>
    <w:rsid w:val="00AC66A5"/>
    <w:rsid w:val="00B0752F"/>
    <w:rsid w:val="00B33C6D"/>
    <w:rsid w:val="00B44108"/>
    <w:rsid w:val="00B44BD1"/>
    <w:rsid w:val="00B4508F"/>
    <w:rsid w:val="00B45331"/>
    <w:rsid w:val="00B52BF7"/>
    <w:rsid w:val="00B5379A"/>
    <w:rsid w:val="00B55AD5"/>
    <w:rsid w:val="00B8057C"/>
    <w:rsid w:val="00BB2D65"/>
    <w:rsid w:val="00BD6238"/>
    <w:rsid w:val="00BE37DF"/>
    <w:rsid w:val="00BF593B"/>
    <w:rsid w:val="00BF773A"/>
    <w:rsid w:val="00BF7E81"/>
    <w:rsid w:val="00C06171"/>
    <w:rsid w:val="00C13773"/>
    <w:rsid w:val="00C17CC8"/>
    <w:rsid w:val="00C315DF"/>
    <w:rsid w:val="00C47D81"/>
    <w:rsid w:val="00C83417"/>
    <w:rsid w:val="00C8583E"/>
    <w:rsid w:val="00C86117"/>
    <w:rsid w:val="00C87807"/>
    <w:rsid w:val="00C9604F"/>
    <w:rsid w:val="00CA19AA"/>
    <w:rsid w:val="00CA6160"/>
    <w:rsid w:val="00CB26C2"/>
    <w:rsid w:val="00CC5298"/>
    <w:rsid w:val="00CD736E"/>
    <w:rsid w:val="00CD798D"/>
    <w:rsid w:val="00CE161E"/>
    <w:rsid w:val="00CE23B4"/>
    <w:rsid w:val="00CE59E8"/>
    <w:rsid w:val="00CF4F64"/>
    <w:rsid w:val="00CF59A8"/>
    <w:rsid w:val="00CF7173"/>
    <w:rsid w:val="00D00F23"/>
    <w:rsid w:val="00D30848"/>
    <w:rsid w:val="00D325A9"/>
    <w:rsid w:val="00D36A8A"/>
    <w:rsid w:val="00D44086"/>
    <w:rsid w:val="00D567EA"/>
    <w:rsid w:val="00D61409"/>
    <w:rsid w:val="00D6691E"/>
    <w:rsid w:val="00D71170"/>
    <w:rsid w:val="00D73ED2"/>
    <w:rsid w:val="00D86E1D"/>
    <w:rsid w:val="00DA1C92"/>
    <w:rsid w:val="00DA25D4"/>
    <w:rsid w:val="00DA6538"/>
    <w:rsid w:val="00DB6997"/>
    <w:rsid w:val="00DE246A"/>
    <w:rsid w:val="00E15E75"/>
    <w:rsid w:val="00E245B4"/>
    <w:rsid w:val="00E5262C"/>
    <w:rsid w:val="00E62A10"/>
    <w:rsid w:val="00E70D05"/>
    <w:rsid w:val="00E86FB7"/>
    <w:rsid w:val="00EC7DC4"/>
    <w:rsid w:val="00ED30CF"/>
    <w:rsid w:val="00EF0D50"/>
    <w:rsid w:val="00F033A1"/>
    <w:rsid w:val="00F16A8A"/>
    <w:rsid w:val="00F176EF"/>
    <w:rsid w:val="00F226B8"/>
    <w:rsid w:val="00F45E10"/>
    <w:rsid w:val="00F6096A"/>
    <w:rsid w:val="00F6364A"/>
    <w:rsid w:val="00F70F82"/>
    <w:rsid w:val="00F84393"/>
    <w:rsid w:val="00F855C4"/>
    <w:rsid w:val="00F9113A"/>
    <w:rsid w:val="00F97227"/>
    <w:rsid w:val="00FA10E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CC5E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3C1B91"/>
    <w:pPr>
      <w:spacing w:after="0" w:line="276" w:lineRule="auto"/>
    </w:pPr>
    <w:rPr>
      <w:rFonts w:ascii="Georgia" w:hAnsi="Georgia"/>
      <w:szCs w:val="24"/>
    </w:rPr>
  </w:style>
  <w:style w:type="paragraph" w:styleId="Heading1">
    <w:name w:val="heading 1"/>
    <w:aliases w:val="Pocket"/>
    <w:basedOn w:val="Normal"/>
    <w:next w:val="Normal"/>
    <w:link w:val="Heading1Char"/>
    <w:autoRedefine/>
    <w:qFormat/>
    <w:rsid w:val="007B64FD"/>
    <w:pPr>
      <w:keepNext/>
      <w:keepLines/>
      <w:pageBreakBefore/>
      <w:spacing w:before="240"/>
      <w:jc w:val="center"/>
      <w:outlineLvl w:val="0"/>
    </w:pPr>
    <w:rPr>
      <w:rFonts w:eastAsiaTheme="majorEastAsia" w:cstheme="majorBidi"/>
      <w:b/>
      <w:sz w:val="52"/>
      <w:szCs w:val="32"/>
      <w:u w:val="single"/>
    </w:rPr>
  </w:style>
  <w:style w:type="paragraph" w:styleId="Heading2">
    <w:name w:val="heading 2"/>
    <w:aliases w:val="Hat"/>
    <w:basedOn w:val="Normal"/>
    <w:next w:val="Normal"/>
    <w:link w:val="Heading2Char"/>
    <w:autoRedefine/>
    <w:uiPriority w:val="1"/>
    <w:unhideWhenUsed/>
    <w:qFormat/>
    <w:rsid w:val="00E245B4"/>
    <w:pPr>
      <w:keepNext/>
      <w:keepLines/>
      <w:spacing w:before="80"/>
      <w:outlineLvl w:val="1"/>
    </w:pPr>
    <w:rPr>
      <w:rFonts w:eastAsiaTheme="majorEastAsia" w:cstheme="majorBidi"/>
      <w:b/>
      <w:i/>
      <w:sz w:val="26"/>
      <w:szCs w:val="26"/>
    </w:rPr>
  </w:style>
  <w:style w:type="paragraph" w:styleId="Heading3">
    <w:name w:val="heading 3"/>
    <w:aliases w:val="Block"/>
    <w:basedOn w:val="Normal"/>
    <w:next w:val="Normal"/>
    <w:link w:val="Heading3Char"/>
    <w:autoRedefine/>
    <w:uiPriority w:val="2"/>
    <w:unhideWhenUsed/>
    <w:qFormat/>
    <w:rsid w:val="00800E62"/>
    <w:pPr>
      <w:keepNext/>
      <w:keepLines/>
      <w:pageBreakBefore/>
      <w:spacing w:before="40"/>
      <w:outlineLvl w:val="2"/>
    </w:pPr>
    <w:rPr>
      <w:rFonts w:eastAsiaTheme="majorEastAsia" w:cstheme="majorBidi"/>
      <w:b/>
      <w:u w:val="single"/>
    </w:rPr>
  </w:style>
  <w:style w:type="paragraph" w:styleId="Heading4">
    <w:name w:val="heading 4"/>
    <w:aliases w:val="Tag"/>
    <w:basedOn w:val="Normal"/>
    <w:next w:val="Normal"/>
    <w:link w:val="Heading4Char"/>
    <w:autoRedefine/>
    <w:uiPriority w:val="3"/>
    <w:unhideWhenUsed/>
    <w:qFormat/>
    <w:rsid w:val="00BB2D65"/>
    <w:pPr>
      <w:keepNext/>
      <w:keepLines/>
      <w:spacing w:before="40" w:after="8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B64FD"/>
    <w:rPr>
      <w:rFonts w:ascii="Georgia" w:eastAsiaTheme="majorEastAsia" w:hAnsi="Georgia" w:cstheme="majorBidi"/>
      <w:b/>
      <w:sz w:val="52"/>
      <w:szCs w:val="32"/>
      <w:u w:val="single"/>
    </w:rPr>
  </w:style>
  <w:style w:type="character" w:customStyle="1" w:styleId="Heading2Char">
    <w:name w:val="Heading 2 Char"/>
    <w:aliases w:val="Hat Char"/>
    <w:basedOn w:val="DefaultParagraphFont"/>
    <w:link w:val="Heading2"/>
    <w:uiPriority w:val="1"/>
    <w:rsid w:val="00E245B4"/>
    <w:rPr>
      <w:rFonts w:ascii="Times New Roman" w:eastAsiaTheme="majorEastAsia" w:hAnsi="Times New Roman" w:cstheme="majorBidi"/>
      <w:b/>
      <w:i/>
      <w:sz w:val="26"/>
      <w:szCs w:val="26"/>
    </w:rPr>
  </w:style>
  <w:style w:type="character" w:customStyle="1" w:styleId="Heading3Char">
    <w:name w:val="Heading 3 Char"/>
    <w:aliases w:val="Block Char"/>
    <w:basedOn w:val="DefaultParagraphFont"/>
    <w:link w:val="Heading3"/>
    <w:uiPriority w:val="2"/>
    <w:rsid w:val="00800E62"/>
    <w:rPr>
      <w:rFonts w:ascii="Georgia" w:eastAsiaTheme="majorEastAsia" w:hAnsi="Georgia" w:cstheme="majorBidi"/>
      <w:b/>
      <w:szCs w:val="24"/>
      <w:u w:val="single"/>
    </w:rPr>
  </w:style>
  <w:style w:type="character" w:customStyle="1" w:styleId="Heading4Char">
    <w:name w:val="Heading 4 Char"/>
    <w:aliases w:val="Tag Char"/>
    <w:basedOn w:val="DefaultParagraphFont"/>
    <w:link w:val="Heading4"/>
    <w:uiPriority w:val="3"/>
    <w:rsid w:val="00BB2D65"/>
    <w:rPr>
      <w:rFonts w:ascii="Times New Roman" w:eastAsiaTheme="majorEastAsia" w:hAnsi="Times New Roman" w:cstheme="majorBidi"/>
      <w:iCs/>
      <w:sz w:val="24"/>
      <w:szCs w:val="24"/>
    </w:rPr>
  </w:style>
  <w:style w:type="character" w:styleId="Emphasis">
    <w:name w:val="Emphasis"/>
    <w:basedOn w:val="DefaultParagraphFont"/>
    <w:uiPriority w:val="7"/>
    <w:qFormat/>
    <w:rsid w:val="00F84393"/>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CE59E8"/>
    <w:rPr>
      <w:rFonts w:ascii="Georgia" w:hAnsi="Georgia"/>
      <w:bCs/>
      <w:sz w:val="20"/>
    </w:rPr>
  </w:style>
  <w:style w:type="character" w:customStyle="1" w:styleId="StyleUnderline">
    <w:name w:val="Style Underline"/>
    <w:aliases w:val="Underline"/>
    <w:basedOn w:val="DefaultParagraphFont"/>
    <w:uiPriority w:val="6"/>
    <w:qFormat/>
    <w:rsid w:val="00F84393"/>
    <w:rPr>
      <w:rFonts w:ascii="Georgia" w:hAnsi="Georgia"/>
      <w:b w:val="0"/>
      <w:sz w:val="22"/>
      <w:u w:val="single"/>
    </w:rPr>
  </w:style>
  <w:style w:type="character" w:styleId="Hyperlink">
    <w:name w:val="Hyperlink"/>
    <w:basedOn w:val="DefaultParagraphFont"/>
    <w:uiPriority w:val="99"/>
    <w:semiHidden/>
    <w:unhideWhenUsed/>
    <w:rsid w:val="00F84393"/>
    <w:rPr>
      <w:color w:val="auto"/>
      <w:u w:val="none"/>
    </w:rPr>
  </w:style>
  <w:style w:type="character" w:styleId="FollowedHyperlink">
    <w:name w:val="FollowedHyperlink"/>
    <w:basedOn w:val="DefaultParagraphFont"/>
    <w:uiPriority w:val="99"/>
    <w:semiHidden/>
    <w:unhideWhenUsed/>
    <w:rsid w:val="00F84393"/>
    <w:rPr>
      <w:color w:val="auto"/>
      <w:u w:val="none"/>
    </w:rPr>
  </w:style>
  <w:style w:type="character" w:customStyle="1" w:styleId="StyleMinimize">
    <w:name w:val="Style Minimize"/>
    <w:aliases w:val="Minimize"/>
    <w:basedOn w:val="DefaultParagraphFont"/>
    <w:uiPriority w:val="1"/>
    <w:qFormat/>
    <w:rsid w:val="00C315DF"/>
    <w:rPr>
      <w:rFonts w:ascii="Times New Roman" w:hAnsi="Times New Roman"/>
      <w:b w:val="0"/>
      <w:sz w:val="12"/>
      <w:u w:val="none"/>
    </w:rPr>
  </w:style>
  <w:style w:type="paragraph" w:styleId="Header">
    <w:name w:val="header"/>
    <w:basedOn w:val="Normal"/>
    <w:link w:val="HeaderChar"/>
    <w:uiPriority w:val="99"/>
    <w:rsid w:val="003C1B91"/>
    <w:pPr>
      <w:tabs>
        <w:tab w:val="center" w:pos="4680"/>
        <w:tab w:val="right" w:pos="9360"/>
      </w:tabs>
    </w:pPr>
  </w:style>
  <w:style w:type="character" w:customStyle="1" w:styleId="HeaderChar">
    <w:name w:val="Header Char"/>
    <w:basedOn w:val="DefaultParagraphFont"/>
    <w:link w:val="Header"/>
    <w:uiPriority w:val="99"/>
    <w:rsid w:val="003C1B91"/>
    <w:rPr>
      <w:rFonts w:ascii="Georgia" w:hAnsi="Georgia"/>
      <w:szCs w:val="24"/>
    </w:rPr>
  </w:style>
  <w:style w:type="paragraph" w:styleId="Footer">
    <w:name w:val="footer"/>
    <w:basedOn w:val="Normal"/>
    <w:link w:val="FooterChar"/>
    <w:uiPriority w:val="99"/>
    <w:semiHidden/>
    <w:rsid w:val="003C1B91"/>
    <w:pPr>
      <w:tabs>
        <w:tab w:val="center" w:pos="4680"/>
        <w:tab w:val="right" w:pos="9360"/>
      </w:tabs>
    </w:pPr>
  </w:style>
  <w:style w:type="character" w:customStyle="1" w:styleId="FooterChar">
    <w:name w:val="Footer Char"/>
    <w:basedOn w:val="DefaultParagraphFont"/>
    <w:link w:val="Footer"/>
    <w:uiPriority w:val="99"/>
    <w:semiHidden/>
    <w:rsid w:val="003C1B91"/>
    <w:rPr>
      <w:rFonts w:ascii="Georgia" w:hAnsi="Georgia"/>
      <w:szCs w:val="24"/>
    </w:rPr>
  </w:style>
  <w:style w:type="paragraph" w:styleId="ListParagraph">
    <w:name w:val="List Paragraph"/>
    <w:basedOn w:val="Normal"/>
    <w:uiPriority w:val="99"/>
    <w:qFormat/>
    <w:rsid w:val="003C1B91"/>
    <w:pPr>
      <w:ind w:left="720"/>
    </w:pPr>
  </w:style>
  <w:style w:type="paragraph" w:styleId="DocumentMap">
    <w:name w:val="Document Map"/>
    <w:basedOn w:val="Normal"/>
    <w:link w:val="DocumentMapChar"/>
    <w:uiPriority w:val="99"/>
    <w:semiHidden/>
    <w:unhideWhenUsed/>
    <w:rsid w:val="003C1B91"/>
    <w:pPr>
      <w:spacing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3C1B9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Alisa/Dropbox/Debate%20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5BDCC-1189-D24C-9E11-F9BC8A762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Template 2.dotx</Template>
  <TotalTime>0</TotalTime>
  <Pages>1</Pages>
  <Words>288</Words>
  <Characters>1647</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Alisa Liu</dc:creator>
  <cp:keywords>5.1.1</cp:keywords>
  <dc:description/>
  <cp:lastModifiedBy>Alisa Liu</cp:lastModifiedBy>
  <cp:revision>1</cp:revision>
  <dcterms:created xsi:type="dcterms:W3CDTF">2016-05-10T06:03:00Z</dcterms:created>
  <dcterms:modified xsi:type="dcterms:W3CDTF">2016-05-10T06:03:00Z</dcterms:modified>
</cp:coreProperties>
</file>